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720" w:leftChars="0" w:firstLine="720" w:firstLineChars="0"/>
        <w:jc w:val="left"/>
        <w:rPr>
          <w:rFonts w:hint="eastAsia" w:ascii="华文宋体" w:hAnsi="华文宋体" w:eastAsia="华文宋体" w:cs="华文宋体"/>
        </w:rPr>
      </w:pPr>
      <w:r>
        <w:rPr>
          <w:rFonts w:hint="eastAsia" w:ascii="华文宋体" w:hAnsi="华文宋体" w:eastAsia="华文宋体" w:cs="华文宋体"/>
          <w:color w:val="FF0000"/>
          <w:sz w:val="60"/>
        </w:rPr>
        <w:t>车辆违章处罚通知书</w:t>
      </w:r>
    </w:p>
    <w:p>
      <w:pPr>
        <w:ind w:firstLine="681" w:firstLineChars="213"/>
        <w:jc w:val="left"/>
        <w:rPr>
          <w:rFonts w:hint="eastAsia" w:ascii="华文宋体" w:hAnsi="华文宋体" w:eastAsia="华文宋体" w:cs="华文宋体"/>
          <w:sz w:val="32"/>
          <w:szCs w:val="32"/>
        </w:rPr>
      </w:pPr>
      <w:r>
        <w:rPr>
          <w:rFonts w:hint="eastAsia" w:ascii="华文宋体" w:hAnsi="华文宋体" w:eastAsia="华文宋体" w:cs="华文宋体"/>
          <w:sz w:val="32"/>
          <w:szCs w:val="32"/>
        </w:rPr>
        <w:t>京</w:t>
      </w:r>
      <w:r>
        <w:rPr>
          <w:rFonts w:hint="default" w:ascii="华文宋体" w:hAnsi="华文宋体" w:eastAsia="华文宋体" w:cs="华文宋体"/>
          <w:sz w:val="32"/>
          <w:szCs w:val="32"/>
        </w:rPr>
        <w:t>{0}</w:t>
      </w:r>
      <w:r>
        <w:rPr>
          <w:rFonts w:hint="eastAsia" w:ascii="华文宋体" w:hAnsi="华文宋体" w:eastAsia="华文宋体" w:cs="华文宋体"/>
          <w:sz w:val="32"/>
          <w:szCs w:val="32"/>
        </w:rPr>
        <w:t>车于</w:t>
      </w:r>
      <w:r>
        <w:rPr>
          <w:rFonts w:hint="default" w:ascii="华文宋体" w:hAnsi="华文宋体" w:eastAsia="华文宋体" w:cs="华文宋体"/>
          <w:sz w:val="32"/>
          <w:szCs w:val="32"/>
        </w:rPr>
        <w:t>{1}</w:t>
      </w:r>
      <w:r>
        <w:rPr>
          <w:rFonts w:hint="eastAsia" w:ascii="华文宋体" w:hAnsi="华文宋体" w:eastAsia="华文宋体" w:cs="华文宋体"/>
          <w:sz w:val="32"/>
          <w:szCs w:val="32"/>
        </w:rPr>
        <w:t>年</w:t>
      </w:r>
      <w:r>
        <w:rPr>
          <w:rFonts w:hint="default" w:ascii="华文宋体" w:hAnsi="华文宋体" w:eastAsia="华文宋体" w:cs="华文宋体"/>
          <w:sz w:val="32"/>
          <w:szCs w:val="32"/>
        </w:rPr>
        <w:t>{2}</w:t>
      </w:r>
      <w:r>
        <w:rPr>
          <w:rFonts w:hint="eastAsia" w:ascii="华文宋体" w:hAnsi="华文宋体" w:eastAsia="华文宋体" w:cs="华文宋体"/>
          <w:sz w:val="32"/>
          <w:szCs w:val="32"/>
        </w:rPr>
        <w:t>月</w:t>
      </w:r>
      <w:r>
        <w:rPr>
          <w:rFonts w:hint="default" w:ascii="华文宋体" w:hAnsi="华文宋体" w:eastAsia="华文宋体" w:cs="华文宋体"/>
          <w:sz w:val="32"/>
          <w:szCs w:val="32"/>
        </w:rPr>
        <w:t>{3}</w:t>
      </w:r>
      <w:r>
        <w:rPr>
          <w:rFonts w:hint="eastAsia" w:ascii="华文宋体" w:hAnsi="华文宋体" w:eastAsia="华文宋体" w:cs="华文宋体"/>
          <w:sz w:val="32"/>
          <w:szCs w:val="32"/>
        </w:rPr>
        <w:t>日</w:t>
      </w:r>
      <w:r>
        <w:rPr>
          <w:rFonts w:hint="default" w:ascii="华文宋体" w:hAnsi="华文宋体" w:eastAsia="华文宋体" w:cs="华文宋体"/>
          <w:sz w:val="32"/>
          <w:szCs w:val="32"/>
        </w:rPr>
        <w:t>{4}</w:t>
      </w:r>
      <w:r>
        <w:rPr>
          <w:rFonts w:hint="eastAsia" w:ascii="华文宋体" w:hAnsi="华文宋体" w:eastAsia="华文宋体" w:cs="华文宋体"/>
          <w:sz w:val="32"/>
          <w:szCs w:val="32"/>
        </w:rPr>
        <w:t> 时</w:t>
      </w:r>
      <w:r>
        <w:rPr>
          <w:rFonts w:hint="default" w:ascii="华文宋体" w:hAnsi="华文宋体" w:eastAsia="华文宋体" w:cs="华文宋体"/>
          <w:sz w:val="32"/>
          <w:szCs w:val="32"/>
        </w:rPr>
        <w:t>{5}</w:t>
      </w:r>
      <w:r>
        <w:rPr>
          <w:rFonts w:hint="eastAsia" w:ascii="华文宋体" w:hAnsi="华文宋体" w:eastAsia="华文宋体" w:cs="华文宋体"/>
          <w:sz w:val="32"/>
          <w:szCs w:val="32"/>
        </w:rPr>
        <w:t>分在营运过程中出现</w:t>
      </w:r>
      <w:r>
        <w:rPr>
          <w:rFonts w:hint="default" w:ascii="华文宋体" w:hAnsi="华文宋体" w:eastAsia="华文宋体" w:cs="华文宋体"/>
          <w:sz w:val="32"/>
          <w:szCs w:val="32"/>
        </w:rPr>
        <w:t>{6}</w:t>
      </w:r>
      <w:r>
        <w:rPr>
          <w:rFonts w:hint="eastAsia" w:ascii="华文宋体" w:hAnsi="华文宋体" w:eastAsia="华文宋体" w:cs="华文宋体"/>
          <w:sz w:val="32"/>
          <w:szCs w:val="32"/>
        </w:rPr>
        <w:t>（违章）现象，公司按照安全法规和公司相关制度规定决定对该车驾驶员处以</w:t>
      </w:r>
      <w:r>
        <w:rPr>
          <w:rFonts w:hint="default" w:ascii="华文宋体" w:hAnsi="华文宋体" w:eastAsia="华文宋体" w:cs="华文宋体"/>
          <w:sz w:val="32"/>
          <w:szCs w:val="32"/>
        </w:rPr>
        <w:t>{7}</w:t>
      </w:r>
      <w:bookmarkStart w:id="0" w:name="_GoBack"/>
      <w:bookmarkEnd w:id="0"/>
      <w:r>
        <w:rPr>
          <w:rFonts w:hint="eastAsia" w:ascii="华文宋体" w:hAnsi="华文宋体" w:eastAsia="华文宋体" w:cs="华文宋体"/>
          <w:sz w:val="32"/>
          <w:szCs w:val="32"/>
        </w:rPr>
        <w:t>元罚款，要求你在今后的营运过程中严格按照相关法律法规运行。（注：罚款金额请在返程后立即到公司缴纳）  </w:t>
      </w:r>
    </w:p>
    <w:p>
      <w:pPr>
        <w:ind w:firstLine="360"/>
        <w:jc w:val="left"/>
        <w:rPr>
          <w:rFonts w:hint="eastAsia" w:ascii="华文宋体" w:hAnsi="华文宋体" w:eastAsia="华文宋体" w:cs="华文宋体"/>
          <w:sz w:val="32"/>
          <w:szCs w:val="32"/>
          <w:lang w:eastAsia="zh-Hans"/>
        </w:rPr>
      </w:pPr>
      <w:r>
        <w:rPr>
          <w:rFonts w:hint="eastAsia" w:ascii="华文宋体" w:hAnsi="华文宋体" w:eastAsia="华文宋体" w:cs="华文宋体"/>
          <w:sz w:val="32"/>
          <w:szCs w:val="32"/>
        </w:rPr>
        <w:br w:type="textWrapping"/>
      </w:r>
      <w:r>
        <w:rPr>
          <w:rFonts w:hint="default" w:ascii="华文宋体" w:hAnsi="华文宋体" w:eastAsia="华文宋体" w:cs="华文宋体"/>
          <w:sz w:val="32"/>
          <w:szCs w:val="32"/>
        </w:rPr>
        <w:tab/>
      </w:r>
      <w:r>
        <w:rPr>
          <w:rFonts w:hint="default" w:ascii="华文宋体" w:hAnsi="华文宋体" w:eastAsia="华文宋体" w:cs="华文宋体"/>
          <w:sz w:val="32"/>
          <w:szCs w:val="32"/>
        </w:rPr>
        <w:tab/>
      </w:r>
      <w:r>
        <w:rPr>
          <w:rFonts w:hint="default" w:ascii="华文宋体" w:hAnsi="华文宋体" w:eastAsia="华文宋体" w:cs="华文宋体"/>
          <w:sz w:val="32"/>
          <w:szCs w:val="32"/>
        </w:rPr>
        <w:tab/>
      </w:r>
      <w:r>
        <w:rPr>
          <w:rFonts w:hint="default" w:ascii="华文宋体" w:hAnsi="华文宋体" w:eastAsia="华文宋体" w:cs="华文宋体"/>
          <w:sz w:val="32"/>
          <w:szCs w:val="32"/>
        </w:rPr>
        <w:tab/>
      </w:r>
      <w:r>
        <w:rPr>
          <w:rFonts w:hint="default" w:ascii="华文宋体" w:hAnsi="华文宋体" w:eastAsia="华文宋体" w:cs="华文宋体"/>
          <w:sz w:val="32"/>
          <w:szCs w:val="32"/>
        </w:rPr>
        <w:tab/>
      </w:r>
      <w:r>
        <w:rPr>
          <w:rFonts w:hint="default" w:ascii="华文宋体" w:hAnsi="华文宋体" w:eastAsia="华文宋体" w:cs="华文宋体"/>
          <w:sz w:val="32"/>
          <w:szCs w:val="32"/>
        </w:rPr>
        <w:tab/>
      </w:r>
      <w:r>
        <w:rPr>
          <w:rFonts w:hint="default" w:ascii="华文宋体" w:hAnsi="华文宋体" w:eastAsia="华文宋体" w:cs="华文宋体"/>
          <w:sz w:val="32"/>
          <w:szCs w:val="32"/>
        </w:rPr>
        <w:tab/>
      </w:r>
      <w:r>
        <w:rPr>
          <w:rFonts w:hint="default" w:ascii="华文宋体" w:hAnsi="华文宋体" w:eastAsia="华文宋体" w:cs="华文宋体"/>
          <w:sz w:val="32"/>
          <w:szCs w:val="32"/>
        </w:rPr>
        <w:tab/>
      </w:r>
      <w:r>
        <w:rPr>
          <w:rFonts w:hint="eastAsia" w:ascii="华文宋体" w:hAnsi="华文宋体" w:eastAsia="华文宋体" w:cs="华文宋体"/>
          <w:sz w:val="32"/>
          <w:szCs w:val="32"/>
        </w:rPr>
        <w:t>驾驶员签字</w:t>
      </w:r>
      <w:r>
        <w:rPr>
          <w:rFonts w:hint="eastAsia" w:ascii="华文宋体" w:hAnsi="华文宋体" w:eastAsia="华文宋体" w:cs="华文宋体"/>
          <w:sz w:val="32"/>
          <w:szCs w:val="32"/>
          <w:lang w:eastAsia="zh-Hans"/>
        </w:rPr>
        <w:t>：</w:t>
      </w:r>
    </w:p>
    <w:p>
      <w:pPr>
        <w:ind w:left="5760" w:leftChars="0" w:firstLine="720" w:firstLineChars="0"/>
        <w:jc w:val="left"/>
      </w:pPr>
      <w:r>
        <w:rPr>
          <w:rFonts w:hint="eastAsia" w:ascii="华文宋体" w:hAnsi="华文宋体" w:eastAsia="华文宋体" w:cs="华文宋体"/>
          <w:sz w:val="32"/>
          <w:szCs w:val="32"/>
        </w:rPr>
        <w:t>年   月   日  </w:t>
      </w:r>
      <w:r>
        <w:rPr>
          <w:rFonts w:hint="eastAsia" w:ascii="华文宋体" w:hAnsi="华文宋体" w:eastAsia="华文宋体" w:cs="华文宋体"/>
          <w:sz w:val="32"/>
          <w:szCs w:val="32"/>
        </w:rPr>
        <w:br w:type="textWrapping"/>
      </w:r>
      <w:r>
        <w:br w:type="textWrapping"/>
      </w:r>
    </w:p>
    <w:sectPr>
      <w:pgSz w:w="12240" w:h="15840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ＭＳ 明朝">
    <w:altName w:val="Yu Gothic"/>
    <w:panose1 w:val="00000000000000000000"/>
    <w:charset w:val="80"/>
    <w:family w:val="roman"/>
    <w:pitch w:val="default"/>
    <w:sig w:usb0="00000000" w:usb1="00000000" w:usb2="00000010" w:usb3="00000000" w:csb0="00020000" w:csb1="00000000"/>
  </w:font>
  <w:font w:name="ＭＳ 明朝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ourier">
    <w:altName w:val="Courier New"/>
    <w:panose1 w:val="02000500000000000000"/>
    <w:charset w:val="00"/>
    <w:family w:val="auto"/>
    <w:pitch w:val="default"/>
    <w:sig w:usb0="00000000" w:usb1="00000000" w:usb2="00000000" w:usb3="00000000" w:csb0="0000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  <w:rsid w:val="225578BF"/>
    <w:rsid w:val="75BCE9E3"/>
    <w:rsid w:val="AFB8301C"/>
    <w:rsid w:val="EEF2C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qFormat="1"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qFormat="1"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3">
    <w:name w:val="heading 1"/>
    <w:basedOn w:val="1"/>
    <w:next w:val="1"/>
    <w:link w:val="138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4">
    <w:name w:val="heading 2"/>
    <w:basedOn w:val="1"/>
    <w:next w:val="1"/>
    <w:link w:val="139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5">
    <w:name w:val="heading 3"/>
    <w:basedOn w:val="1"/>
    <w:next w:val="1"/>
    <w:link w:val="140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6">
    <w:name w:val="heading 4"/>
    <w:basedOn w:val="1"/>
    <w:next w:val="1"/>
    <w:link w:val="150"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7">
    <w:name w:val="heading 5"/>
    <w:basedOn w:val="1"/>
    <w:next w:val="1"/>
    <w:link w:val="151"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8">
    <w:name w:val="heading 6"/>
    <w:basedOn w:val="1"/>
    <w:next w:val="1"/>
    <w:link w:val="152"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9">
    <w:name w:val="heading 7"/>
    <w:basedOn w:val="1"/>
    <w:next w:val="1"/>
    <w:link w:val="153"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8"/>
    <w:basedOn w:val="1"/>
    <w:next w:val="1"/>
    <w:link w:val="154"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1">
    <w:name w:val="heading 9"/>
    <w:basedOn w:val="1"/>
    <w:next w:val="1"/>
    <w:link w:val="155"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32">
    <w:name w:val="Default Paragraph Font"/>
    <w:unhideWhenUsed/>
    <w:qFormat/>
    <w:uiPriority w:val="1"/>
  </w:style>
  <w:style w:type="table" w:default="1" w:styleId="3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47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 w:eastAsiaTheme="minorEastAsia" w:cstheme="minorBidi"/>
      <w:sz w:val="20"/>
      <w:szCs w:val="20"/>
      <w:lang w:val="en-US" w:eastAsia="en-US" w:bidi="ar-SA"/>
    </w:rPr>
  </w:style>
  <w:style w:type="paragraph" w:styleId="12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6"/>
    <w:unhideWhenUsed/>
    <w:qFormat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4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qFormat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qFormat/>
    <w:uiPriority w:val="99"/>
    <w:pPr>
      <w:numPr>
        <w:ilvl w:val="0"/>
        <w:numId w:val="6"/>
      </w:numPr>
      <w:contextualSpacing/>
    </w:pPr>
  </w:style>
  <w:style w:type="paragraph" w:styleId="24">
    <w:name w:val="footer"/>
    <w:basedOn w:val="1"/>
    <w:link w:val="136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5">
    <w:name w:val="header"/>
    <w:basedOn w:val="1"/>
    <w:link w:val="135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6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27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28">
    <w:name w:val="Body Text 2"/>
    <w:basedOn w:val="1"/>
    <w:link w:val="145"/>
    <w:unhideWhenUsed/>
    <w:qFormat/>
    <w:uiPriority w:val="99"/>
    <w:pPr>
      <w:spacing w:after="120" w:line="480" w:lineRule="auto"/>
    </w:pPr>
  </w:style>
  <w:style w:type="paragraph" w:styleId="29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0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31">
    <w:name w:val="Title"/>
    <w:basedOn w:val="1"/>
    <w:next w:val="1"/>
    <w:link w:val="141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table" w:styleId="33">
    <w:name w:val="Table Grid"/>
    <w:basedOn w:val="32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Light Shading"/>
    <w:basedOn w:val="32"/>
    <w:qFormat/>
    <w:uiPriority w:val="60"/>
    <w:pPr>
      <w:spacing w:after="0"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5">
    <w:name w:val="Light Shading Accent 1"/>
    <w:basedOn w:val="32"/>
    <w:qFormat/>
    <w:uiPriority w:val="60"/>
    <w:pPr>
      <w:spacing w:after="0"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6">
    <w:name w:val="Light Shading Accent 2"/>
    <w:basedOn w:val="32"/>
    <w:qFormat/>
    <w:uiPriority w:val="60"/>
    <w:pPr>
      <w:spacing w:after="0" w:line="240" w:lineRule="auto"/>
    </w:pPr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7">
    <w:name w:val="Light Shading Accent 3"/>
    <w:basedOn w:val="32"/>
    <w:qFormat/>
    <w:uiPriority w:val="60"/>
    <w:pPr>
      <w:spacing w:after="0" w:line="240" w:lineRule="auto"/>
    </w:pPr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8">
    <w:name w:val="Light Shading Accent 4"/>
    <w:basedOn w:val="32"/>
    <w:qFormat/>
    <w:uiPriority w:val="60"/>
    <w:pPr>
      <w:spacing w:after="0" w:line="240" w:lineRule="auto"/>
    </w:pPr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39">
    <w:name w:val="Light Shading Accent 5"/>
    <w:basedOn w:val="32"/>
    <w:qFormat/>
    <w:uiPriority w:val="60"/>
    <w:pPr>
      <w:spacing w:after="0"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0">
    <w:name w:val="Light Shading Accent 6"/>
    <w:basedOn w:val="32"/>
    <w:qFormat/>
    <w:uiPriority w:val="60"/>
    <w:pPr>
      <w:spacing w:after="0" w:line="240" w:lineRule="auto"/>
    </w:pPr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1">
    <w:name w:val="Light List"/>
    <w:basedOn w:val="32"/>
    <w:qFormat/>
    <w:uiPriority w:val="61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2">
    <w:name w:val="Light List Accent 1"/>
    <w:basedOn w:val="32"/>
    <w:qFormat/>
    <w:uiPriority w:val="61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3">
    <w:name w:val="Light List Accent 2"/>
    <w:basedOn w:val="32"/>
    <w:qFormat/>
    <w:uiPriority w:val="61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4">
    <w:name w:val="Light List Accent 3"/>
    <w:basedOn w:val="32"/>
    <w:qFormat/>
    <w:uiPriority w:val="61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5">
    <w:name w:val="Light List Accent 4"/>
    <w:basedOn w:val="32"/>
    <w:qFormat/>
    <w:uiPriority w:val="61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6">
    <w:name w:val="Light List Accent 5"/>
    <w:basedOn w:val="32"/>
    <w:qFormat/>
    <w:uiPriority w:val="61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7">
    <w:name w:val="Light List Accent 6"/>
    <w:basedOn w:val="32"/>
    <w:qFormat/>
    <w:uiPriority w:val="61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8">
    <w:name w:val="Light Grid"/>
    <w:basedOn w:val="32"/>
    <w:qFormat/>
    <w:uiPriority w:val="62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49">
    <w:name w:val="Light Grid Accent 1"/>
    <w:basedOn w:val="32"/>
    <w:qFormat/>
    <w:uiPriority w:val="62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0">
    <w:name w:val="Light Grid Accent 2"/>
    <w:basedOn w:val="32"/>
    <w:qFormat/>
    <w:uiPriority w:val="62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1">
    <w:name w:val="Light Grid Accent 3"/>
    <w:basedOn w:val="32"/>
    <w:qFormat/>
    <w:uiPriority w:val="62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2">
    <w:name w:val="Light Grid Accent 4"/>
    <w:basedOn w:val="32"/>
    <w:qFormat/>
    <w:uiPriority w:val="62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3">
    <w:name w:val="Light Grid Accent 5"/>
    <w:basedOn w:val="32"/>
    <w:qFormat/>
    <w:uiPriority w:val="62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4">
    <w:name w:val="Light Grid Accent 6"/>
    <w:basedOn w:val="32"/>
    <w:qFormat/>
    <w:uiPriority w:val="62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5">
    <w:name w:val="Medium Shading 1"/>
    <w:basedOn w:val="32"/>
    <w:qFormat/>
    <w:uiPriority w:val="63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6">
    <w:name w:val="Medium Shading 1 Accent 1"/>
    <w:basedOn w:val="32"/>
    <w:qFormat/>
    <w:uiPriority w:val="63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7">
    <w:name w:val="Medium Shading 1 Accent 2"/>
    <w:basedOn w:val="32"/>
    <w:qFormat/>
    <w:uiPriority w:val="63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3"/>
    <w:basedOn w:val="32"/>
    <w:qFormat/>
    <w:uiPriority w:val="63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4"/>
    <w:basedOn w:val="32"/>
    <w:qFormat/>
    <w:uiPriority w:val="63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5"/>
    <w:basedOn w:val="32"/>
    <w:qFormat/>
    <w:uiPriority w:val="63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6"/>
    <w:basedOn w:val="32"/>
    <w:qFormat/>
    <w:uiPriority w:val="63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2"/>
    <w:basedOn w:val="3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3">
    <w:name w:val="Medium Shading 2 Accent 1"/>
    <w:basedOn w:val="3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Shading 2 Accent 2"/>
    <w:basedOn w:val="3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3"/>
    <w:basedOn w:val="3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4"/>
    <w:basedOn w:val="3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5"/>
    <w:basedOn w:val="3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6"/>
    <w:basedOn w:val="3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List 1"/>
    <w:basedOn w:val="3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0">
    <w:name w:val="Medium List 1 Accent 1"/>
    <w:basedOn w:val="3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1">
    <w:name w:val="Medium List 1 Accent 2"/>
    <w:basedOn w:val="3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2">
    <w:name w:val="Medium List 1 Accent 3"/>
    <w:basedOn w:val="3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3">
    <w:name w:val="Medium List 1 Accent 4"/>
    <w:basedOn w:val="3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4">
    <w:name w:val="Medium List 1 Accent 5"/>
    <w:basedOn w:val="3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5">
    <w:name w:val="Medium List 1 Accent 6"/>
    <w:basedOn w:val="3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6">
    <w:name w:val="Medium List 2"/>
    <w:basedOn w:val="3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1"/>
    <w:basedOn w:val="3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2"/>
    <w:basedOn w:val="3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3"/>
    <w:basedOn w:val="3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4"/>
    <w:basedOn w:val="3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5"/>
    <w:basedOn w:val="3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6"/>
    <w:basedOn w:val="3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Grid 1"/>
    <w:basedOn w:val="32"/>
    <w:qFormat/>
    <w:uiPriority w:val="67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4">
    <w:name w:val="Medium Grid 1 Accent 1"/>
    <w:basedOn w:val="32"/>
    <w:qFormat/>
    <w:uiPriority w:val="67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5">
    <w:name w:val="Medium Grid 1 Accent 2"/>
    <w:basedOn w:val="32"/>
    <w:qFormat/>
    <w:uiPriority w:val="67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6">
    <w:name w:val="Medium Grid 1 Accent 3"/>
    <w:basedOn w:val="32"/>
    <w:qFormat/>
    <w:uiPriority w:val="67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7">
    <w:name w:val="Medium Grid 1 Accent 4"/>
    <w:basedOn w:val="32"/>
    <w:qFormat/>
    <w:uiPriority w:val="67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8">
    <w:name w:val="Medium Grid 1 Accent 5"/>
    <w:basedOn w:val="32"/>
    <w:qFormat/>
    <w:uiPriority w:val="67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89">
    <w:name w:val="Medium Grid 1 Accent 6"/>
    <w:basedOn w:val="32"/>
    <w:qFormat/>
    <w:uiPriority w:val="67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0">
    <w:name w:val="Medium Grid 2"/>
    <w:basedOn w:val="32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1">
    <w:name w:val="Medium Grid 2 Accent 1"/>
    <w:basedOn w:val="32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2"/>
    <w:basedOn w:val="32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3"/>
    <w:basedOn w:val="32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4"/>
    <w:basedOn w:val="32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5"/>
    <w:basedOn w:val="32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6"/>
    <w:basedOn w:val="32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3"/>
    <w:basedOn w:val="3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98">
    <w:name w:val="Medium Grid 3 Accent 1"/>
    <w:basedOn w:val="3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99">
    <w:name w:val="Medium Grid 3 Accent 2"/>
    <w:basedOn w:val="3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0">
    <w:name w:val="Medium Grid 3 Accent 3"/>
    <w:basedOn w:val="3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1">
    <w:name w:val="Medium Grid 3 Accent 4"/>
    <w:basedOn w:val="3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2">
    <w:name w:val="Medium Grid 3 Accent 5"/>
    <w:basedOn w:val="3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3">
    <w:name w:val="Medium Grid 3 Accent 6"/>
    <w:basedOn w:val="3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4">
    <w:name w:val="Dark List"/>
    <w:basedOn w:val="32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5">
    <w:name w:val="Dark List Accent 1"/>
    <w:basedOn w:val="32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6">
    <w:name w:val="Dark List Accent 2"/>
    <w:basedOn w:val="32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7">
    <w:name w:val="Dark List Accent 3"/>
    <w:basedOn w:val="32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08">
    <w:name w:val="Dark List Accent 4"/>
    <w:basedOn w:val="32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09">
    <w:name w:val="Dark List Accent 5"/>
    <w:basedOn w:val="32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0">
    <w:name w:val="Dark List Accent 6"/>
    <w:basedOn w:val="32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1">
    <w:name w:val="Colorful Shading"/>
    <w:basedOn w:val="32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2">
    <w:name w:val="Colorful Shading Accent 1"/>
    <w:basedOn w:val="32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3">
    <w:name w:val="Colorful Shading Accent 2"/>
    <w:basedOn w:val="32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4">
    <w:name w:val="Colorful Shading Accent 3"/>
    <w:basedOn w:val="32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5">
    <w:name w:val="Colorful Shading Accent 4"/>
    <w:basedOn w:val="32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6">
    <w:name w:val="Colorful Shading Accent 5"/>
    <w:basedOn w:val="32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7">
    <w:name w:val="Colorful Shading Accent 6"/>
    <w:basedOn w:val="32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8">
    <w:name w:val="Colorful List"/>
    <w:basedOn w:val="32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19">
    <w:name w:val="Colorful List Accent 1"/>
    <w:basedOn w:val="32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0">
    <w:name w:val="Colorful List Accent 2"/>
    <w:basedOn w:val="32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1">
    <w:name w:val="Colorful List Accent 3"/>
    <w:basedOn w:val="32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2">
    <w:name w:val="Colorful List Accent 4"/>
    <w:basedOn w:val="32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3">
    <w:name w:val="Colorful List Accent 5"/>
    <w:basedOn w:val="32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4">
    <w:name w:val="Colorful List Accent 6"/>
    <w:basedOn w:val="32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5">
    <w:name w:val="Colorful Grid"/>
    <w:basedOn w:val="32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6">
    <w:name w:val="Colorful Grid Accent 1"/>
    <w:basedOn w:val="32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7">
    <w:name w:val="Colorful Grid Accent 2"/>
    <w:basedOn w:val="32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28">
    <w:name w:val="Colorful Grid Accent 3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29">
    <w:name w:val="Colorful Grid Accent 4"/>
    <w:basedOn w:val="32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0">
    <w:name w:val="Colorful Grid Accent 5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1">
    <w:name w:val="Colorful Grid Accent 6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3">
    <w:name w:val="Strong"/>
    <w:basedOn w:val="132"/>
    <w:qFormat/>
    <w:uiPriority w:val="22"/>
    <w:rPr>
      <w:b/>
      <w:bCs/>
    </w:rPr>
  </w:style>
  <w:style w:type="character" w:styleId="134">
    <w:name w:val="Emphasis"/>
    <w:basedOn w:val="132"/>
    <w:qFormat/>
    <w:uiPriority w:val="20"/>
    <w:rPr>
      <w:i/>
      <w:iCs/>
    </w:rPr>
  </w:style>
  <w:style w:type="character" w:customStyle="1" w:styleId="135">
    <w:name w:val="Header Char"/>
    <w:basedOn w:val="132"/>
    <w:link w:val="25"/>
    <w:uiPriority w:val="99"/>
  </w:style>
  <w:style w:type="character" w:customStyle="1" w:styleId="136">
    <w:name w:val="Footer Char"/>
    <w:basedOn w:val="132"/>
    <w:link w:val="24"/>
    <w:qFormat/>
    <w:uiPriority w:val="99"/>
  </w:style>
  <w:style w:type="paragraph" w:customStyle="1" w:styleId="137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customStyle="1" w:styleId="138">
    <w:name w:val="Heading 1 Char"/>
    <w:basedOn w:val="132"/>
    <w:link w:val="3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39">
    <w:name w:val="Heading 2 Char"/>
    <w:basedOn w:val="132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40">
    <w:name w:val="Heading 3 Char"/>
    <w:basedOn w:val="132"/>
    <w:link w:val="5"/>
    <w:qFormat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41">
    <w:name w:val="Title Char"/>
    <w:basedOn w:val="132"/>
    <w:link w:val="31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142">
    <w:name w:val="Subtitle Char"/>
    <w:basedOn w:val="132"/>
    <w:link w:val="26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customStyle="1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Body Text Char"/>
    <w:basedOn w:val="132"/>
    <w:link w:val="19"/>
    <w:qFormat/>
    <w:uiPriority w:val="99"/>
  </w:style>
  <w:style w:type="character" w:customStyle="1" w:styleId="145">
    <w:name w:val="Body Text 2 Char"/>
    <w:basedOn w:val="132"/>
    <w:link w:val="28"/>
    <w:qFormat/>
    <w:uiPriority w:val="99"/>
  </w:style>
  <w:style w:type="character" w:customStyle="1" w:styleId="146">
    <w:name w:val="Body Text 3 Char"/>
    <w:basedOn w:val="132"/>
    <w:link w:val="17"/>
    <w:qFormat/>
    <w:uiPriority w:val="99"/>
    <w:rPr>
      <w:sz w:val="16"/>
      <w:szCs w:val="16"/>
    </w:rPr>
  </w:style>
  <w:style w:type="character" w:customStyle="1" w:styleId="147">
    <w:name w:val="Macro Text Char"/>
    <w:basedOn w:val="132"/>
    <w:link w:val="2"/>
    <w:qFormat/>
    <w:uiPriority w:val="99"/>
    <w:rPr>
      <w:rFonts w:ascii="Courier" w:hAnsi="Courier"/>
      <w:sz w:val="20"/>
      <w:szCs w:val="20"/>
    </w:rPr>
  </w:style>
  <w:style w:type="paragraph" w:customStyle="1" w:styleId="148">
    <w:name w:val="Quote"/>
    <w:basedOn w:val="1"/>
    <w:next w:val="1"/>
    <w:link w:val="149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49">
    <w:name w:val="Quote Char"/>
    <w:basedOn w:val="132"/>
    <w:link w:val="148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0">
    <w:name w:val="Heading 4 Char"/>
    <w:basedOn w:val="132"/>
    <w:link w:val="6"/>
    <w:semiHidden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1">
    <w:name w:val="Heading 5 Char"/>
    <w:basedOn w:val="132"/>
    <w:link w:val="7"/>
    <w:semiHidden/>
    <w:qFormat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152">
    <w:name w:val="Heading 6 Char"/>
    <w:basedOn w:val="132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153">
    <w:name w:val="Heading 7 Char"/>
    <w:basedOn w:val="132"/>
    <w:link w:val="9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54">
    <w:name w:val="Heading 8 Char"/>
    <w:basedOn w:val="132"/>
    <w:link w:val="10"/>
    <w:semiHidden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155">
    <w:name w:val="Heading 9 Char"/>
    <w:basedOn w:val="132"/>
    <w:link w:val="11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customStyle="1" w:styleId="156">
    <w:name w:val="Intense Quote"/>
    <w:basedOn w:val="1"/>
    <w:next w:val="1"/>
    <w:link w:val="157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7">
    <w:name w:val="Intense Quote Char"/>
    <w:basedOn w:val="132"/>
    <w:link w:val="156"/>
    <w:qFormat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8">
    <w:name w:val="Subtle Emphasis"/>
    <w:basedOn w:val="132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59">
    <w:name w:val="Intense Emphasis"/>
    <w:basedOn w:val="132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0">
    <w:name w:val="Subtle Reference"/>
    <w:basedOn w:val="132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161">
    <w:name w:val="Intense Reference"/>
    <w:basedOn w:val="132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62">
    <w:name w:val="Book Title"/>
    <w:basedOn w:val="132"/>
    <w:qFormat/>
    <w:uiPriority w:val="33"/>
    <w:rPr>
      <w:b/>
      <w:bCs/>
      <w:smallCaps/>
      <w:spacing w:val="5"/>
    </w:rPr>
  </w:style>
  <w:style w:type="paragraph" w:customStyle="1" w:styleId="163">
    <w:name w:val="TOC Heading"/>
    <w:basedOn w:val="3"/>
    <w:next w:val="1"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2013-12-24T15:15:00Z</dcterms:created>
  <dc:creator>python-docx</dc:creator>
  <dc:description>generated by python-docx</dc:description>
  <cp:lastModifiedBy>千亦</cp:lastModifiedBy>
  <dcterms:modified xsi:type="dcterms:W3CDTF">2020-12-11T12:47:23Z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